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C66" w:rsidRDefault="00164C66" w:rsidP="00164C66">
      <w:r w:rsidRPr="00164C66">
        <w:t>A. Interpretation: the aff must defend disarm</w:t>
      </w:r>
      <w:r>
        <w:t>ing the population of handguns.</w:t>
      </w:r>
    </w:p>
    <w:p w:rsidR="00164C66" w:rsidRPr="00164C66" w:rsidRDefault="00164C66" w:rsidP="00164C66">
      <w:pPr>
        <w:rPr>
          <w:sz w:val="16"/>
        </w:rPr>
      </w:pPr>
      <w:r w:rsidRPr="00164C66">
        <w:rPr>
          <w:rStyle w:val="StyleUnderline"/>
        </w:rPr>
        <w:t>Macmillan Dictionary</w:t>
      </w:r>
      <w:r>
        <w:rPr>
          <w:rStyle w:val="StyleUnderline"/>
        </w:rPr>
        <w:t xml:space="preserve"> defines ownership</w:t>
      </w:r>
      <w:r w:rsidRPr="00164C66">
        <w:rPr>
          <w:sz w:val="16"/>
        </w:rPr>
        <w:t xml:space="preserve"> “ownership” </w:t>
      </w:r>
      <w:hyperlink r:id="rId5" w:history="1">
        <w:r w:rsidRPr="00164C66">
          <w:rPr>
            <w:rStyle w:val="Hyperlink"/>
            <w:sz w:val="16"/>
          </w:rPr>
          <w:t>http://www.macmillandictionary.com/us/dictionary/american/ownership</w:t>
        </w:r>
      </w:hyperlink>
      <w:r w:rsidRPr="00164C66">
        <w:rPr>
          <w:sz w:val="16"/>
        </w:rPr>
        <w:t xml:space="preserve"> </w:t>
      </w:r>
    </w:p>
    <w:p w:rsidR="00164C66" w:rsidRPr="00164C66" w:rsidRDefault="00164C66" w:rsidP="00164C66">
      <w:pPr>
        <w:rPr>
          <w:sz w:val="16"/>
        </w:rPr>
      </w:pPr>
      <w:proofErr w:type="gramStart"/>
      <w:r w:rsidRPr="00164C66">
        <w:rPr>
          <w:rStyle w:val="StyleUnderline"/>
        </w:rPr>
        <w:t>legal</w:t>
      </w:r>
      <w:proofErr w:type="gramEnd"/>
      <w:r w:rsidRPr="00164C66">
        <w:rPr>
          <w:rStyle w:val="StyleUnderline"/>
        </w:rPr>
        <w:t xml:space="preserve"> possession of something</w:t>
      </w:r>
      <w:r w:rsidRPr="00164C66">
        <w:rPr>
          <w:sz w:val="16"/>
        </w:rPr>
        <w:t>, usually something big and valuable</w:t>
      </w:r>
    </w:p>
    <w:p w:rsidR="00164C66" w:rsidRDefault="00164C66" w:rsidP="00164C66">
      <w:r w:rsidRPr="00164C66">
        <w:t>B. Violation:</w:t>
      </w:r>
      <w:r>
        <w:t xml:space="preserve"> the aff doesn’t make possession of handguns illegal, they let people have them.</w:t>
      </w:r>
    </w:p>
    <w:p w:rsidR="00164C66" w:rsidRPr="00164C66" w:rsidRDefault="00164C66" w:rsidP="00164C66">
      <w:r w:rsidRPr="00164C66">
        <w:t>C. Standards:</w:t>
      </w:r>
    </w:p>
    <w:p w:rsidR="00164C66" w:rsidRDefault="00164C66" w:rsidP="00164C66">
      <w:r>
        <w:t>1. Accuracy</w:t>
      </w:r>
    </w:p>
    <w:p w:rsidR="00164C66" w:rsidRDefault="00164C66" w:rsidP="00164C66">
      <w:r>
        <w:tab/>
      </w:r>
      <w:proofErr w:type="gramStart"/>
      <w:r>
        <w:t>a</w:t>
      </w:r>
      <w:proofErr w:type="gramEnd"/>
      <w:r>
        <w:t>. your interp doesn’t account for the word “ownership”, the res doesn’t say ban sales or transfer, it is explicitly about the right to possess.</w:t>
      </w:r>
    </w:p>
    <w:p w:rsidR="002D40A5" w:rsidRDefault="00164C66" w:rsidP="00164C66">
      <w:r>
        <w:tab/>
      </w:r>
      <w:proofErr w:type="gramStart"/>
      <w:r>
        <w:t>b</w:t>
      </w:r>
      <w:proofErr w:type="gramEnd"/>
      <w:r>
        <w:t>. handgun bans are implemented through disarmament, otherwise it’s not truly a ban.</w:t>
      </w:r>
    </w:p>
    <w:p w:rsidR="00164C66" w:rsidRPr="00164C66" w:rsidRDefault="00164C66" w:rsidP="00164C66">
      <w:pPr>
        <w:rPr>
          <w:sz w:val="16"/>
        </w:rPr>
      </w:pPr>
      <w:r w:rsidRPr="00164C66">
        <w:rPr>
          <w:rStyle w:val="StyleUnderline"/>
        </w:rPr>
        <w:t>Jacobs 04</w:t>
      </w:r>
      <w:r w:rsidRPr="00164C66">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164C66" w:rsidRDefault="00164C66" w:rsidP="00164C66">
      <w:pPr>
        <w:rPr>
          <w:sz w:val="16"/>
        </w:rPr>
      </w:pPr>
      <w:r w:rsidRPr="00A62BDB">
        <w:rPr>
          <w:sz w:val="16"/>
        </w:rPr>
        <w:t xml:space="preserve">Prohibiting the Sale of Handguns </w:t>
      </w:r>
      <w:r w:rsidRPr="00C44F75">
        <w:rPr>
          <w:rStyle w:val="StyleUnderline"/>
          <w:highlight w:val="yellow"/>
        </w:rPr>
        <w:t>All handgun prohibition proposals</w:t>
      </w:r>
      <w:r w:rsidRPr="00694740">
        <w:rPr>
          <w:rStyle w:val="StyleUnderline"/>
        </w:rPr>
        <w:t xml:space="preserve"> discussed in this chapter</w:t>
      </w:r>
      <w:r>
        <w:rPr>
          <w:rStyle w:val="StyleUnderline"/>
        </w:rPr>
        <w:t xml:space="preserve"> </w:t>
      </w:r>
      <w:r w:rsidRPr="00C44F75">
        <w:rPr>
          <w:rStyle w:val="StyleUnderline"/>
          <w:highlight w:val="yellow"/>
        </w:rPr>
        <w:t>include a ban on the sale of handguns</w:t>
      </w:r>
      <w:r w:rsidRPr="00694740">
        <w:rPr>
          <w:rStyle w:val="StyleUnderline"/>
        </w:rPr>
        <w:t xml:space="preserve">. </w:t>
      </w:r>
      <w:r w:rsidRPr="00C44F75">
        <w:rPr>
          <w:rStyle w:val="StyleUnderline"/>
        </w:rPr>
        <w:t>A sales prohibition</w:t>
      </w:r>
      <w:r>
        <w:rPr>
          <w:rStyle w:val="StyleUnderline"/>
        </w:rPr>
        <w:t xml:space="preserve"> </w:t>
      </w:r>
      <w:r w:rsidRPr="00694740">
        <w:rPr>
          <w:rStyle w:val="StyleUnderline"/>
        </w:rPr>
        <w:t>would necessarily have to prohibit every type of commercial</w:t>
      </w:r>
      <w:r>
        <w:rPr>
          <w:rStyle w:val="StyleUnderline"/>
        </w:rPr>
        <w:t xml:space="preserve"> </w:t>
      </w:r>
      <w:r w:rsidRPr="00694740">
        <w:rPr>
          <w:rStyle w:val="StyleUnderline"/>
        </w:rPr>
        <w:t>transfer, lest the ban be circumvented by leasing and renting</w:t>
      </w:r>
      <w:r w:rsidRPr="00A62BDB">
        <w:rPr>
          <w:sz w:val="16"/>
        </w:rPr>
        <w:t xml:space="preserve">. But even that expanded proscription would be incomplete. Banning just commercial transfers would not prevent handguns from being transferred by </w:t>
      </w:r>
      <w:proofErr w:type="spellStart"/>
      <w:r w:rsidRPr="00A62BDB">
        <w:rPr>
          <w:sz w:val="16"/>
        </w:rPr>
        <w:t>nondealers</w:t>
      </w:r>
      <w:proofErr w:type="spellEnd"/>
      <w:r w:rsidRPr="00A62BDB">
        <w:rPr>
          <w:sz w:val="16"/>
        </w:rPr>
        <w:t xml:space="preserve"> to new owners as gifts or barter. Therefore, an effective “sales” prohibition should encompass a ban on gifts and lending as well. No doubt once a sales prohibition seemed like a realistic possibility, (p.162) some people (including profiteers and ideological opponents of the prohibition) would purchase large quantities of handguns in order to supply the post-sales prohibition demand. Prohibiting Possession of Handguns </w:t>
      </w:r>
      <w:r w:rsidRPr="00C44F75">
        <w:rPr>
          <w:rStyle w:val="StyleUnderline"/>
          <w:highlight w:val="yellow"/>
        </w:rPr>
        <w:t>Proponents of handgun prohibition ought to see little point</w:t>
      </w:r>
      <w:r w:rsidRPr="00694740">
        <w:rPr>
          <w:rStyle w:val="StyleUnderline"/>
        </w:rPr>
        <w:t xml:space="preserve"> in</w:t>
      </w:r>
      <w:r>
        <w:rPr>
          <w:rStyle w:val="StyleUnderline"/>
        </w:rPr>
        <w:t xml:space="preserve"> </w:t>
      </w:r>
      <w:r w:rsidRPr="00694740">
        <w:rPr>
          <w:rStyle w:val="StyleUnderline"/>
        </w:rPr>
        <w:t xml:space="preserve">banning the manufacture and sale of handguns </w:t>
      </w:r>
      <w:r w:rsidRPr="00C44F75">
        <w:rPr>
          <w:rStyle w:val="StyleUnderline"/>
          <w:highlight w:val="yellow"/>
        </w:rPr>
        <w:t>without</w:t>
      </w:r>
      <w:r w:rsidRPr="00694740">
        <w:rPr>
          <w:rStyle w:val="StyleUnderline"/>
        </w:rPr>
        <w:t xml:space="preserve"> also</w:t>
      </w:r>
      <w:r>
        <w:rPr>
          <w:rStyle w:val="StyleUnderline"/>
        </w:rPr>
        <w:t xml:space="preserve"> </w:t>
      </w:r>
      <w:r w:rsidRPr="00C44F75">
        <w:rPr>
          <w:rStyle w:val="StyleUnderline"/>
          <w:highlight w:val="yellow"/>
        </w:rPr>
        <w:t>banning possession</w:t>
      </w:r>
      <w:r w:rsidRPr="00A62BDB">
        <w:rPr>
          <w:sz w:val="16"/>
        </w:rPr>
        <w:t xml:space="preserve">. </w:t>
      </w:r>
      <w:r w:rsidRPr="00164C66">
        <w:rPr>
          <w:rStyle w:val="StyleUnderline"/>
        </w:rPr>
        <w:t xml:space="preserve">Failure to ban possession would leave the existing private sector stock </w:t>
      </w:r>
      <w:r w:rsidRPr="00164C66">
        <w:rPr>
          <w:sz w:val="16"/>
        </w:rPr>
        <w:t xml:space="preserve">of handguns </w:t>
      </w:r>
      <w:r w:rsidRPr="00164C66">
        <w:rPr>
          <w:rStyle w:val="StyleUnderline"/>
        </w:rPr>
        <w:t>intact</w:t>
      </w:r>
      <w:r w:rsidRPr="00164C66">
        <w:rPr>
          <w:sz w:val="16"/>
        </w:rPr>
        <w:t xml:space="preserve">. Moreover, </w:t>
      </w:r>
      <w:r w:rsidRPr="00164C66">
        <w:rPr>
          <w:rStyle w:val="StyleUnderline"/>
        </w:rPr>
        <w:t>if</w:t>
      </w:r>
      <w:r w:rsidRPr="00164C66">
        <w:rPr>
          <w:sz w:val="16"/>
        </w:rPr>
        <w:t xml:space="preserve"> handgun </w:t>
      </w:r>
      <w:r w:rsidRPr="00164C66">
        <w:rPr>
          <w:rStyle w:val="StyleUnderline"/>
        </w:rPr>
        <w:t>possession was undisturbed</w:t>
      </w:r>
      <w:r w:rsidRPr="00164C66">
        <w:rPr>
          <w:sz w:val="16"/>
        </w:rPr>
        <w:t xml:space="preserve">, following the model of National Alcohol Prohibition, </w:t>
      </w:r>
      <w:r w:rsidRPr="00164C66">
        <w:rPr>
          <w:rStyle w:val="StyleUnderline"/>
        </w:rPr>
        <w:t xml:space="preserve">there would be a tremendous opportunity for </w:t>
      </w:r>
      <w:proofErr w:type="spellStart"/>
      <w:r w:rsidRPr="00164C66">
        <w:rPr>
          <w:rStyle w:val="StyleUnderline"/>
        </w:rPr>
        <w:t>blackmarketeers</w:t>
      </w:r>
      <w:proofErr w:type="spellEnd"/>
      <w:r w:rsidRPr="00164C66">
        <w:rPr>
          <w:sz w:val="16"/>
        </w:rPr>
        <w:t xml:space="preserve"> to meet the demand for handguns with</w:t>
      </w:r>
      <w:r w:rsidRPr="00A62BDB">
        <w:rPr>
          <w:sz w:val="16"/>
        </w:rPr>
        <w:t xml:space="preserve"> weapons imported from abroad or produced in clandestine workshops. The new handguns and handgun possessors would blend in with the existing handguns and their possessors. </w:t>
      </w:r>
      <w:r w:rsidRPr="00C44F75">
        <w:rPr>
          <w:rStyle w:val="StyleUnderline"/>
          <w:highlight w:val="yellow"/>
        </w:rPr>
        <w:t>The moral coherence of this</w:t>
      </w:r>
      <w:r w:rsidRPr="00694740">
        <w:rPr>
          <w:rStyle w:val="StyleUnderline"/>
        </w:rPr>
        <w:t xml:space="preserve"> form of</w:t>
      </w:r>
      <w:r>
        <w:rPr>
          <w:rStyle w:val="StyleUnderline"/>
        </w:rPr>
        <w:t xml:space="preserve"> </w:t>
      </w:r>
      <w:r w:rsidRPr="00C44F75">
        <w:rPr>
          <w:rStyle w:val="StyleUnderline"/>
          <w:highlight w:val="yellow"/>
        </w:rPr>
        <w:t>prohibition would be weak; tens of millions</w:t>
      </w:r>
      <w:r w:rsidRPr="00694740">
        <w:rPr>
          <w:rStyle w:val="StyleUnderline"/>
        </w:rPr>
        <w:t xml:space="preserve"> of owners </w:t>
      </w:r>
      <w:r w:rsidRPr="00C44F75">
        <w:rPr>
          <w:rStyle w:val="StyleUnderline"/>
          <w:highlight w:val="yellow"/>
        </w:rPr>
        <w:t>would be allowed</w:t>
      </w:r>
      <w:r w:rsidRPr="00694740">
        <w:rPr>
          <w:rStyle w:val="StyleUnderline"/>
        </w:rPr>
        <w:t xml:space="preserve"> lawfully </w:t>
      </w:r>
      <w:r w:rsidRPr="00C44F75">
        <w:rPr>
          <w:rStyle w:val="StyleUnderline"/>
          <w:highlight w:val="yellow"/>
        </w:rPr>
        <w:t>to possess</w:t>
      </w:r>
      <w:r w:rsidRPr="00694740">
        <w:rPr>
          <w:rStyle w:val="StyleUnderline"/>
        </w:rPr>
        <w:t xml:space="preserve"> guns, </w:t>
      </w:r>
      <w:r w:rsidRPr="00C44F75">
        <w:rPr>
          <w:rStyle w:val="StyleUnderline"/>
          <w:highlight w:val="yellow"/>
        </w:rPr>
        <w:t>while younger people would be</w:t>
      </w:r>
      <w:r w:rsidRPr="00694740">
        <w:rPr>
          <w:rStyle w:val="StyleUnderline"/>
        </w:rPr>
        <w:t xml:space="preserve"> treated as </w:t>
      </w:r>
      <w:r w:rsidRPr="00C44F75">
        <w:rPr>
          <w:rStyle w:val="StyleUnderline"/>
          <w:highlight w:val="yellow"/>
        </w:rPr>
        <w:t>criminals</w:t>
      </w:r>
      <w:r w:rsidRPr="00A62BDB">
        <w:rPr>
          <w:sz w:val="16"/>
        </w:rPr>
        <w:t xml:space="preserve"> for doing the same thing. </w:t>
      </w:r>
      <w:r w:rsidRPr="00C44F75">
        <w:rPr>
          <w:rStyle w:val="StyleUnderline"/>
          <w:highlight w:val="yellow"/>
        </w:rPr>
        <w:t>Criminalizing</w:t>
      </w:r>
      <w:r w:rsidRPr="00694740">
        <w:rPr>
          <w:rStyle w:val="StyleUnderline"/>
        </w:rPr>
        <w:t xml:space="preserve"> the </w:t>
      </w:r>
      <w:r w:rsidRPr="00C44F75">
        <w:rPr>
          <w:rStyle w:val="StyleUnderline"/>
          <w:highlight w:val="yellow"/>
        </w:rPr>
        <w:t>possession</w:t>
      </w:r>
      <w:r w:rsidRPr="00694740">
        <w:rPr>
          <w:rStyle w:val="StyleUnderline"/>
        </w:rPr>
        <w:t xml:space="preserve"> of handguns, along with the</w:t>
      </w:r>
      <w:r>
        <w:rPr>
          <w:rStyle w:val="StyleUnderline"/>
        </w:rPr>
        <w:t xml:space="preserve"> </w:t>
      </w:r>
      <w:r w:rsidRPr="00694740">
        <w:rPr>
          <w:rStyle w:val="StyleUnderline"/>
        </w:rPr>
        <w:t xml:space="preserve">manufacture and sale, </w:t>
      </w:r>
      <w:r w:rsidRPr="00C44F75">
        <w:rPr>
          <w:rStyle w:val="StyleUnderline"/>
          <w:highlight w:val="yellow"/>
        </w:rPr>
        <w:t>would conform</w:t>
      </w:r>
      <w:r w:rsidRPr="00694740">
        <w:rPr>
          <w:rStyle w:val="StyleUnderline"/>
        </w:rPr>
        <w:t xml:space="preserve"> the gun prohibition</w:t>
      </w:r>
      <w:r>
        <w:rPr>
          <w:rStyle w:val="StyleUnderline"/>
        </w:rPr>
        <w:t xml:space="preserve"> </w:t>
      </w:r>
      <w:r w:rsidRPr="00694740">
        <w:rPr>
          <w:rStyle w:val="StyleUnderline"/>
        </w:rPr>
        <w:t xml:space="preserve">paradigm </w:t>
      </w:r>
      <w:r w:rsidRPr="00C44F75">
        <w:rPr>
          <w:rStyle w:val="StyleUnderline"/>
          <w:highlight w:val="yellow"/>
        </w:rPr>
        <w:t>to the regime that currently covers</w:t>
      </w:r>
      <w:r w:rsidRPr="00694740">
        <w:rPr>
          <w:rStyle w:val="StyleUnderline"/>
        </w:rPr>
        <w:t xml:space="preserve"> illicit mind- and</w:t>
      </w:r>
      <w:r>
        <w:rPr>
          <w:rStyle w:val="StyleUnderline"/>
        </w:rPr>
        <w:t xml:space="preserve"> </w:t>
      </w:r>
      <w:r w:rsidRPr="00694740">
        <w:rPr>
          <w:rStyle w:val="StyleUnderline"/>
        </w:rPr>
        <w:t xml:space="preserve">mood-altering </w:t>
      </w:r>
      <w:r w:rsidRPr="00C44F75">
        <w:rPr>
          <w:rStyle w:val="StyleUnderline"/>
          <w:highlight w:val="yellow"/>
        </w:rPr>
        <w:t>drugs</w:t>
      </w:r>
      <w:r w:rsidRPr="00A62BDB">
        <w:rPr>
          <w:sz w:val="16"/>
        </w:rPr>
        <w:t xml:space="preserve">. </w:t>
      </w:r>
      <w:r w:rsidRPr="00C44F75">
        <w:rPr>
          <w:rStyle w:val="StyleUnderline"/>
          <w:highlight w:val="yellow"/>
        </w:rPr>
        <w:t>Prohibition that includes a ban on possession would commit the country to disarming the citizenry</w:t>
      </w:r>
      <w:r w:rsidRPr="00694740">
        <w:rPr>
          <w:rStyle w:val="StyleUnderline"/>
        </w:rPr>
        <w:t>.</w:t>
      </w:r>
      <w:r w:rsidRPr="00A62BDB">
        <w:rPr>
          <w:sz w:val="16"/>
        </w:rPr>
        <w:t xml:space="preserve"> The </w:t>
      </w:r>
      <w:proofErr w:type="spellStart"/>
      <w:r w:rsidRPr="00A62BDB">
        <w:rPr>
          <w:sz w:val="16"/>
        </w:rPr>
        <w:t>Dellums</w:t>
      </w:r>
      <w:proofErr w:type="spellEnd"/>
      <w:r w:rsidRPr="00A62BDB">
        <w:rPr>
          <w:sz w:val="16"/>
        </w:rPr>
        <w:t xml:space="preserve"> and Bingham bills say that 180 days after the law becomes effective, it would be a crime to possess a handgun. In one fell swoop, tens of millions of Americans would be prosecutable, unless they surrendered or destroyed their arms.</w:t>
      </w:r>
    </w:p>
    <w:p w:rsidR="00164C66" w:rsidRDefault="00164C66" w:rsidP="00164C66">
      <w:r>
        <w:t>Also means my interp conforms to how current bans on objects work- that means it’s most accurate because it takes into account legal context.</w:t>
      </w:r>
    </w:p>
    <w:p w:rsidR="00164C66" w:rsidRDefault="00164C66" w:rsidP="00164C66">
      <w:r>
        <w:t xml:space="preserve">A few </w:t>
      </w:r>
      <w:proofErr w:type="spellStart"/>
      <w:r>
        <w:t>impacst</w:t>
      </w:r>
      <w:proofErr w:type="spellEnd"/>
      <w:r>
        <w:t>:</w:t>
      </w:r>
    </w:p>
    <w:p w:rsidR="00164C66" w:rsidRDefault="00164C66" w:rsidP="00164C66">
      <w:pPr>
        <w:pStyle w:val="Heading4"/>
      </w:pPr>
      <w:r>
        <w:t>A] Accuracy comes first-the topicality rule is superior and non uniques your offense.</w:t>
      </w:r>
    </w:p>
    <w:p w:rsidR="00164C66" w:rsidRPr="0053714F" w:rsidRDefault="00164C66" w:rsidP="00164C66">
      <w:pPr>
        <w:rPr>
          <w:sz w:val="16"/>
        </w:rPr>
      </w:pPr>
      <w:proofErr w:type="spellStart"/>
      <w:r w:rsidRPr="00D22279">
        <w:rPr>
          <w:rStyle w:val="StyleUnderline"/>
        </w:rPr>
        <w:t>Nebel</w:t>
      </w:r>
      <w:proofErr w:type="spellEnd"/>
      <w:r w:rsidRPr="00D22279">
        <w:rPr>
          <w:rStyle w:val="StyleUnderline"/>
        </w:rPr>
        <w:t xml:space="preserve"> 15</w:t>
      </w:r>
      <w:r w:rsidRPr="001743D8">
        <w:rPr>
          <w:sz w:val="16"/>
        </w:rPr>
        <w:t xml:space="preserve"> Jake </w:t>
      </w:r>
      <w:proofErr w:type="spellStart"/>
      <w:r w:rsidRPr="001743D8">
        <w:rPr>
          <w:sz w:val="16"/>
        </w:rPr>
        <w:t>Nebel</w:t>
      </w:r>
      <w:proofErr w:type="spellEnd"/>
      <w:r w:rsidRPr="001743D8">
        <w:rPr>
          <w:sz w:val="16"/>
        </w:rPr>
        <w:t xml:space="preserve"> (debate coach his students have won the TOC, NDCA, Glenbrooks, Bronx, Emory, TFA State, and the Harvard Round Robin. As a debater, he won six </w:t>
      </w:r>
      <w:proofErr w:type="spellStart"/>
      <w:r w:rsidRPr="001743D8">
        <w:rPr>
          <w:sz w:val="16"/>
        </w:rPr>
        <w:t>octos</w:t>
      </w:r>
      <w:proofErr w:type="spellEnd"/>
      <w:r w:rsidRPr="001743D8">
        <w:rPr>
          <w:sz w:val="16"/>
        </w:rPr>
        <w:t xml:space="preserve">-bid championships and was top speaker at the TOC and ten other major tournaments) “The Priority of Resolutional Semantics by Jake </w:t>
      </w:r>
      <w:proofErr w:type="spellStart"/>
      <w:r w:rsidRPr="001743D8">
        <w:rPr>
          <w:sz w:val="16"/>
        </w:rPr>
        <w:t>Nebel</w:t>
      </w:r>
      <w:proofErr w:type="spellEnd"/>
      <w:r w:rsidRPr="001743D8">
        <w:rPr>
          <w:sz w:val="16"/>
        </w:rPr>
        <w:t xml:space="preserve">” </w:t>
      </w:r>
      <w:proofErr w:type="spellStart"/>
      <w:r w:rsidRPr="001743D8">
        <w:rPr>
          <w:sz w:val="16"/>
        </w:rPr>
        <w:t>VBriefly</w:t>
      </w:r>
      <w:proofErr w:type="spellEnd"/>
      <w:r w:rsidRPr="001743D8">
        <w:rPr>
          <w:sz w:val="16"/>
        </w:rPr>
        <w:t xml:space="preserve"> February 20</w:t>
      </w:r>
      <w:r w:rsidRPr="001743D8">
        <w:rPr>
          <w:sz w:val="16"/>
          <w:vertAlign w:val="superscript"/>
        </w:rPr>
        <w:t>th</w:t>
      </w:r>
      <w:r w:rsidRPr="001743D8">
        <w:rPr>
          <w:sz w:val="16"/>
        </w:rPr>
        <w:t xml:space="preserve"> 2015 </w:t>
      </w:r>
      <w:hyperlink r:id="rId6" w:history="1">
        <w:r w:rsidRPr="006838E6">
          <w:rPr>
            <w:rStyle w:val="Hyperlink"/>
            <w:sz w:val="16"/>
          </w:rPr>
          <w:t>http://vbriefly.com/2015/02/20/the-priority-of-resolutional-semantics-by-jake-nebel/</w:t>
        </w:r>
      </w:hyperlink>
      <w:r>
        <w:rPr>
          <w:rStyle w:val="Hyperlink"/>
          <w:sz w:val="16"/>
        </w:rPr>
        <w:t xml:space="preserve"> JW 2/20/15</w:t>
      </w:r>
    </w:p>
    <w:p w:rsidR="00164C66" w:rsidRPr="00164C66" w:rsidRDefault="00164C66" w:rsidP="00164C66">
      <w:pPr>
        <w:rPr>
          <w:sz w:val="16"/>
        </w:rPr>
      </w:pPr>
      <w:r w:rsidRPr="0053714F">
        <w:rPr>
          <w:sz w:val="16"/>
        </w:rPr>
        <w:t xml:space="preserve">One reason why </w:t>
      </w:r>
      <w:proofErr w:type="spellStart"/>
      <w:r w:rsidRPr="0053714F">
        <w:rPr>
          <w:sz w:val="16"/>
        </w:rPr>
        <w:t>LDers</w:t>
      </w:r>
      <w:proofErr w:type="spellEnd"/>
      <w:r w:rsidRPr="0053714F">
        <w:rPr>
          <w:sz w:val="16"/>
        </w:rPr>
        <w:t xml:space="preserve">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7"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t>
      </w:r>
      <w:proofErr w:type="gramStart"/>
      <w:r w:rsidRPr="0053714F">
        <w:rPr>
          <w:sz w:val="16"/>
        </w:rPr>
        <w:t>We</w:t>
      </w:r>
      <w:proofErr w:type="gramEnd"/>
      <w:r w:rsidRPr="0053714F">
        <w:rPr>
          <w:sz w:val="16"/>
        </w:rPr>
        <w:t xml:space="preserv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164C66" w:rsidRDefault="00164C66" w:rsidP="00164C66">
      <w:r>
        <w:t>B</w:t>
      </w:r>
      <w:r>
        <w:t xml:space="preserve">] </w:t>
      </w:r>
      <w:proofErr w:type="gramStart"/>
      <w:r>
        <w:t>key</w:t>
      </w:r>
      <w:proofErr w:type="gramEnd"/>
      <w:r>
        <w:t xml:space="preserve"> to jurisdiction-the ballot asks you to endorse the better debater in the context of the resolution issued by the tournament rules-if you don’t defend the topic then it’s impossible to vote for you, that’s the most important voter.</w:t>
      </w:r>
    </w:p>
    <w:p w:rsidR="00164C66" w:rsidRDefault="00164C66" w:rsidP="00164C66">
      <w:pPr>
        <w:pStyle w:val="Heading4"/>
      </w:pPr>
      <w:r>
        <w:t xml:space="preserve">2. </w:t>
      </w:r>
      <w:r>
        <w:t>Ground, they cut out massive amounts of neg offense. Backlash turns about people not abiding by restrictions or causing substitution is extremely mitigated since you don’t take away guns, enforcement disads about stop and frisk don’t link because there are no federal agents doing the aff. You can also place strong defense on rights NCs by saying you still allow people to possess, just not purchase. Neg ground is key to fairness- I need generics to check back against infinite aff prep and ability to pick an area for the debate.</w:t>
      </w:r>
      <w:bookmarkStart w:id="0" w:name="_GoBack"/>
      <w:bookmarkEnd w:id="0"/>
    </w:p>
    <w:p w:rsidR="00164C66" w:rsidRPr="00B765FF" w:rsidRDefault="00164C66" w:rsidP="00164C66">
      <w:r>
        <w:t xml:space="preserve">D. Voters. </w:t>
      </w:r>
      <w:r w:rsidRPr="00B765FF">
        <w:t>1. Vote on fairness, debate’s a competitive activity with wins and losses-if the round is skewed towards once debater you can longer test debate skill. 2. Education is a voter since it’s the end goal of debate and provides portable skills-also why schools fund debate in the first place</w:t>
      </w:r>
      <w:r>
        <w:t>.</w:t>
      </w:r>
    </w:p>
    <w:p w:rsidR="00164C66" w:rsidRPr="00B765FF" w:rsidRDefault="00164C66" w:rsidP="00164C66">
      <w:r w:rsidRPr="00B765FF">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164C66" w:rsidRPr="00B765FF" w:rsidRDefault="00164C66" w:rsidP="00164C66">
      <w:r w:rsidRPr="00B765FF">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rsidR="00164C66" w:rsidRDefault="00164C66" w:rsidP="00164C66">
      <w:r w:rsidRPr="00B765FF">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RVIs kill substantive debate. Once theory is initiated we can never go back to substance, because it’s unnecessary so nobody will engage in the topic. 4. Norm setting. I can’t concede that the counter-interp is better even if I come to that realization in the middle of the round, so the RVI forces debaters to argue for bad debate practices, which is inimical to the most fair and educational interps in the long run.</w:t>
      </w:r>
    </w:p>
    <w:p w:rsidR="00164C66" w:rsidRPr="002D40A5" w:rsidRDefault="00164C66" w:rsidP="008C1B2E">
      <w:pPr>
        <w:rPr>
          <w:sz w:val="16"/>
        </w:rPr>
      </w:pPr>
    </w:p>
    <w:sectPr w:rsidR="00164C66" w:rsidRPr="002D4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2D40A5"/>
    <w:rsid w:val="000139A3"/>
    <w:rsid w:val="0005313E"/>
    <w:rsid w:val="00080E13"/>
    <w:rsid w:val="00100833"/>
    <w:rsid w:val="00104529"/>
    <w:rsid w:val="00141DBF"/>
    <w:rsid w:val="00164C66"/>
    <w:rsid w:val="00177B7D"/>
    <w:rsid w:val="0018322D"/>
    <w:rsid w:val="001B5776"/>
    <w:rsid w:val="001F372B"/>
    <w:rsid w:val="00251FC7"/>
    <w:rsid w:val="002855A7"/>
    <w:rsid w:val="002D40A5"/>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C55C23-5825-44A2-BAD2-D84474A46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D40A5"/>
    <w:rPr>
      <w:rFonts w:ascii="Times New Roman" w:hAnsi="Times New Roman" w:cs="Times New Roman"/>
    </w:rPr>
  </w:style>
  <w:style w:type="paragraph" w:styleId="Heading1">
    <w:name w:val="heading 1"/>
    <w:aliases w:val="Pocket"/>
    <w:basedOn w:val="Normal"/>
    <w:next w:val="Normal"/>
    <w:link w:val="Heading1Char"/>
    <w:autoRedefine/>
    <w:qFormat/>
    <w:rsid w:val="002D40A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D40A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2D40A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2D40A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D40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40A5"/>
  </w:style>
  <w:style w:type="character" w:customStyle="1" w:styleId="Heading1Char">
    <w:name w:val="Heading 1 Char"/>
    <w:aliases w:val="Pocket Char"/>
    <w:basedOn w:val="DefaultParagraphFont"/>
    <w:link w:val="Heading1"/>
    <w:rsid w:val="002D40A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D40A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D40A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2D40A5"/>
    <w:rPr>
      <w:rFonts w:ascii="Times New Roman" w:eastAsiaTheme="majorEastAsia" w:hAnsi="Times New Roman" w:cstheme="majorBidi"/>
      <w:b/>
      <w:iCs/>
      <w:sz w:val="26"/>
    </w:rPr>
  </w:style>
  <w:style w:type="character" w:styleId="Emphasis">
    <w:name w:val="Emphasis"/>
    <w:basedOn w:val="DefaultParagraphFont"/>
    <w:uiPriority w:val="7"/>
    <w:qFormat/>
    <w:rsid w:val="002D40A5"/>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2D40A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D40A5"/>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2D40A5"/>
    <w:rPr>
      <w:color w:val="auto"/>
      <w:u w:val="none"/>
    </w:rPr>
  </w:style>
  <w:style w:type="character" w:styleId="FollowedHyperlink">
    <w:name w:val="FollowedHyperlink"/>
    <w:basedOn w:val="DefaultParagraphFont"/>
    <w:uiPriority w:val="99"/>
    <w:semiHidden/>
    <w:unhideWhenUsed/>
    <w:rsid w:val="002D40A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briefly.com/2015/02/20/the-priority-of-resolutional-semantics-by-jake-neb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briefly.com/2015/02/20/the-priority-of-resolutional-semantics-by-jake-nebel/" TargetMode="External"/><Relationship Id="rId5" Type="http://schemas.openxmlformats.org/officeDocument/2006/relationships/hyperlink" Target="http://www.macmillandictionary.com/us/dictionary/american/ownership"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20</TotalTime>
  <Pages>1</Pages>
  <Words>1425</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2016-02-26T22:34:00Z</dcterms:created>
  <dcterms:modified xsi:type="dcterms:W3CDTF">2016-02-26T22:56:00Z</dcterms:modified>
</cp:coreProperties>
</file>